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BAA3" w14:textId="77777777" w:rsidR="00941254" w:rsidRPr="005E20A7" w:rsidRDefault="00941254" w:rsidP="005E20A7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5E20A7">
        <w:rPr>
          <w:rFonts w:ascii="Verdana" w:hAnsi="Verdana"/>
          <w:i w:val="0"/>
          <w:iCs w:val="0"/>
          <w:color w:val="000000"/>
          <w:sz w:val="32"/>
        </w:rPr>
        <w:t>Valentine</w:t>
      </w:r>
      <w:r w:rsidRPr="00891A8C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2842FA79" w14:textId="7375BB46" w:rsidR="00941254" w:rsidRPr="005E20A7" w:rsidRDefault="002B4F16" w:rsidP="005E20A7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5E20A7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069E50B0" w14:textId="77777777" w:rsidR="002B4F16" w:rsidRPr="005E20A7" w:rsidRDefault="002B4F16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ACA4E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Матери своей Валя не помнила, мать ее умерла, когда она была совсем маленькой. А когда Вале исполнилось восемь лет, отец ее однажды вернулся домой довольный и улыбающийся.</w:t>
      </w:r>
    </w:p>
    <w:p w14:paraId="2C8FC61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Скоро у нас будет весело,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 он, гладя Валю по голове,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тебе, чижик, будет хорошо. Я женюсь, у тебя будет новая мама.</w:t>
      </w:r>
    </w:p>
    <w:p w14:paraId="22AECA1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оттолкнула руку отца и громко заплакала.</w:t>
      </w:r>
    </w:p>
    <w:p w14:paraId="268C234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 хочу, не хочу новой мамы!</w:t>
      </w:r>
    </w:p>
    <w:p w14:paraId="69335BB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знала, что она сиротка и что «новая мама» значит мачеха.</w:t>
      </w:r>
    </w:p>
    <w:p w14:paraId="7251BF3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была умная девочка, ей из сказок было давно известно, как эти мачехи обращаются с сиротками.</w:t>
      </w:r>
    </w:p>
    <w:p w14:paraId="45225F8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 хочу,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плакала Валя.</w:t>
      </w:r>
    </w:p>
    <w:p w14:paraId="52B6915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ее никто не слушал, никто не спрашивал о ее желании.</w:t>
      </w:r>
    </w:p>
    <w:p w14:paraId="40F24FE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вот в один летний день к ним в дом приехала мачеха, и ее большими сундуками заставили всю прихожую.</w:t>
      </w:r>
    </w:p>
    <w:p w14:paraId="2AF1467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 этих сундуках, Валя знала, были заперты летучие мыши, мертвые, слепые котята и жабы. Это было естественно. Таким и должен был быть багаж мачехи. Но сама мачеха поразила Валю.</w:t>
      </w:r>
    </w:p>
    <w:p w14:paraId="0527FC8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была совсем молодая, почти девочка. И очень веселая, и очень красивая. Валя недоверчиво присматривалась к ней целый день, а к вечеру решила: это она прикидывается. Ведь в сказках ведьмы всегда прикидываются красавицами. Даже добрыми прикидываются.</w:t>
      </w:r>
    </w:p>
    <w:p w14:paraId="6A0F5F3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мачеха не давала себе труда прикидываться доброй. Но и злой она не была. Она пела и смеялась, переодевалась из платья в платье и часами смотрелась в зеркало.</w:t>
      </w:r>
    </w:p>
    <w:p w14:paraId="6AC5C11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На Валю она почти не обращала внимания. Она не целовала, но и не била ее. Только иногда вздыхала: «Ах, какая капризная, противная девчонка»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снова поправляла волосы перед зеркалом и мечтательно улыбалась.</w:t>
      </w:r>
    </w:p>
    <w:p w14:paraId="3F8C601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Каждый вечер перед сном Валя тихонько шептала на ухо отцу:</w:t>
      </w:r>
    </w:p>
    <w:p w14:paraId="074F7E7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Папочка, прогони ее. Она ведьма. Я хочу жить с тобой вдвоем.</w:t>
      </w:r>
    </w:p>
    <w:p w14:paraId="0FB37DD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отец строго грозил ей пальцем:</w:t>
      </w:r>
    </w:p>
    <w:p w14:paraId="73EF561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Молчи! Пойди, поцелуй мамочку.</w:t>
      </w:r>
    </w:p>
    <w:p w14:paraId="3FC6273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опускала голову и упрямо сдвигала брови.</w:t>
      </w:r>
    </w:p>
    <w:p w14:paraId="2FDB3CD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Будешь ты слушаться?</w:t>
      </w:r>
    </w:p>
    <w:p w14:paraId="08B94E5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Рука отца тянулась к Валиному уху. И Валя, сдерживая слезы, тыкалась губами в розовую, надушенную щечку мачехи.</w:t>
      </w:r>
    </w:p>
    <w:p w14:paraId="47FDF68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Спокойной ночи, деточка,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рассеянно говорила мачеха и вытирала щеку кружевным платком.</w:t>
      </w:r>
    </w:p>
    <w:p w14:paraId="74E6897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 осени мачеха как-то странно притихла. Она уже не пела, не смеялась и не меняла платьев. Она бродила по дому хмурая, полуодетая, раздражалась, сердилась и за обедом ничего не хотела есть. Даже лицо ее изменилось, оно больше не было розовым и улыбающимся. Оно осунулось, под глазами темнели круги, на скулах появились коричневые пятна, рот распух. Валя знала, что с мачехи мало-помалу слезало притворство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притворная красота, притворная доброта. И с каждым днем в ней все яснее проступала ведьма.</w:t>
      </w:r>
    </w:p>
    <w:p w14:paraId="4B350CA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удивлялась. Неужели отец не видит? Чего он ждет, чтобы прогнать ее?</w:t>
      </w:r>
    </w:p>
    <w:p w14:paraId="4D3220F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отец, казалось, ничего не замечал. Он даже стал еще нежнее к мачехе, еще заботливее.</w:t>
      </w:r>
    </w:p>
    <w:p w14:paraId="1728024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 утомляйся. Тебе вредно так много ходить. Не поднимай стул, тебе вредно. Не пей вина, тебе вредно,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повторял он с утра до вечера.</w:t>
      </w:r>
    </w:p>
    <w:p w14:paraId="74EBD6A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Как будто мачеха вдруг превратилась в маленькую, слабую девочку, которой все вредно и ничего нельзя.</w:t>
      </w:r>
    </w:p>
    <w:p w14:paraId="16977AE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А мачеха, грустно склонив подурневшее лицо над работой, шила маленькие кукольные рубашечки.</w:t>
      </w:r>
    </w:p>
    <w:p w14:paraId="4C51968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Валя насмешливо смотрела на нее. Неужели она собирается играть в куклы? И отчего она так толстеет? Ведь ведьме полагается быть худой.</w:t>
      </w:r>
    </w:p>
    <w:p w14:paraId="71097B6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Однажды, перед самым Рождеством, когда дети обыкновенно думают только о подарках, о елке, у дверей позвонили, и посыльный внес голубую колыбель и поставил ее в спальне. Колыбель была вся в оборочках и лентах и очень понравилась Вале. Но мачеха не позволила ей потрогать голубую кисею.</w:t>
      </w:r>
    </w:p>
    <w:p w14:paraId="13CF487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Это не для тебя,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сказала она резко и оттолкнула Валю. Валя громко заплакала и схватилась рукой за колыбель.</w:t>
      </w:r>
    </w:p>
    <w:p w14:paraId="121C3D2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была уверена, что это ей подарок от отца.</w:t>
      </w:r>
    </w:p>
    <w:p w14:paraId="6061AF1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Оставь, дрянная девчонка! Пусти, слышишь, пусти!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кричала мачеха, стараясь отодрать Валю от колыбели.</w:t>
      </w:r>
    </w:p>
    <w:p w14:paraId="1E86131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Валя крепко уцепилась, голубая кисея рвалась под ее пальцами.</w:t>
      </w:r>
    </w:p>
    <w:p w14:paraId="1897331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Мое! Не отдам!</w:t>
      </w:r>
    </w:p>
    <w:p w14:paraId="7B90F6F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Пусти! Слышишь, пусти,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кричала мачеха и вдруг сильно ударила Валю по щеке.</w:t>
      </w:r>
    </w:p>
    <w:p w14:paraId="035F3F3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сразу разжала руки и, сжав кулаки, бросилась на мачеху, защищая и себя, и колыбель.</w:t>
      </w:r>
    </w:p>
    <w:p w14:paraId="7809FB5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Ведьма!</w:t>
      </w:r>
    </w:p>
    <w:p w14:paraId="31FD612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Миша!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отчаянно вскрикнула мачеха, как будто ее убивают.</w:t>
      </w:r>
    </w:p>
    <w:p w14:paraId="6084CF8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 спальню быстро вошел отец. Он ни о чем не спросил. Он взял Валю за руку, отвел в детскую и запер на ключ. Валя села на свою кровать и долго плакала, пока не уснула.</w:t>
      </w:r>
    </w:p>
    <w:p w14:paraId="621AA7B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Разбудил ее отец. Он стоял перед ней, растерянный и грустный.</w:t>
      </w:r>
    </w:p>
    <w:p w14:paraId="33A0F55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Козлик мой, вот нам и приходится расстаться с тобой. Раз ты не можешь ужиться с мамой, я отвезу тебя в пансион.</w:t>
      </w:r>
    </w:p>
    <w:p w14:paraId="40F1E17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 взял Валю на руки, прижал ее к груди.</w:t>
      </w:r>
    </w:p>
    <w:p w14:paraId="1A63E65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Козлик мой, какой худенький, бледненький, бедненький!</w:t>
      </w:r>
    </w:p>
    <w:p w14:paraId="0588ED2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обхватила шею отца и молча прижалась к его плечу.</w:t>
      </w:r>
    </w:p>
    <w:p w14:paraId="70FEBE9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не плакала, не просила оставить ее дома. Она знала, что отец бессилен ей помочь. Победила ведьма.</w:t>
      </w:r>
    </w:p>
    <w:p w14:paraId="77E1B2D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Через два дня, в самый сочельник, отец отвез ее в пансион мадам Боно. Впрочем, это не был настоящий пансион, с классами и дортуарами, с длинными коридорами и сотнями учениц.</w:t>
      </w:r>
    </w:p>
    <w:p w14:paraId="2897C19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Учениц было всего шесть, вместе с дочерью мадам Боно, Жаклиной. Мадам Боно, разбогатевшая фермерша, считала, что маленькие пансионерки совсем не такая бездоходная статья, не хуже кроликов или кур.</w:t>
      </w:r>
    </w:p>
    <w:p w14:paraId="60EAC10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Учительница была только одна, зато она обучала всем предметам. Звали ее Корнбиш.</w:t>
      </w:r>
    </w:p>
    <w:p w14:paraId="28FD11F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с отцом подъехали к воротам фермы, когда уже стемнело. Их встретил рабочий с фонарем.</w:t>
      </w:r>
    </w:p>
    <w:p w14:paraId="0FA6654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Подождите меня,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 отец деревенскому извозчику и вместе с Валей пошел к дому. Рабочий, подхватив Валин сундучок, побежал вперед.</w:t>
      </w:r>
    </w:p>
    <w:p w14:paraId="7D88320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Мадам Боно ждала их на крыльце. Она любезно улыбалась.</w:t>
      </w:r>
    </w:p>
    <w:p w14:paraId="6CF328B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Вы можете быть совсем спокойны за свою дочь. Я вижу, ей необходимо поздороветь. Деревенский воздух, деревенское молоко, прогулки. И немного дичок, не так ли. Это тоже пройдет. У нее будут прелестные подруги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все из честных буржуазных семей. Даже одна аристократка,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мадам Боно подняла палец,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Жизель де Бельвиль.</w:t>
      </w:r>
    </w:p>
    <w:p w14:paraId="476D613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говорила быстро, Валя не все понимала.</w:t>
      </w:r>
    </w:p>
    <w:p w14:paraId="4A37ADD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Я как мать забочусь о моих девочках. Может быть, желаете осмотреть дом?</w:t>
      </w:r>
    </w:p>
    <w:p w14:paraId="5514B45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Отец долго целовал Валю на прощание, Валя сжала губы, чтобы не расплакаться. Плакать перед этими чужими людьми было стыдно.</w:t>
      </w:r>
    </w:p>
    <w:p w14:paraId="165695D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Тебе будет хорошо, тебе будет весело,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говорил отец совсем как тогда, когда он объявил ей о своей женитьбе.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Я буду часто приезжать к тебе, козличек.</w:t>
      </w:r>
    </w:p>
    <w:p w14:paraId="12C0249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ухватилась за рукав отца и не отрываясь смотрела ему в лицо.</w:t>
      </w:r>
    </w:p>
    <w:p w14:paraId="70487E8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Еще минуточку, папочка!</w:t>
      </w:r>
    </w:p>
    <w:p w14:paraId="282A304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отец торопился на поезд.</w:t>
      </w:r>
    </w:p>
    <w:p w14:paraId="758AA86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Дверь глухо захлопнулась за ним. Мадам Боно взяла Валю за руку.</w:t>
      </w:r>
    </w:p>
    <w:p w14:paraId="636B290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Пойдем, я познакомлю тебя с моей дочкой.</w:t>
      </w:r>
    </w:p>
    <w:p w14:paraId="2111884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Валя послушно пошла за ней в спальню. Шесть маленьких постелей вытянулись рядами вдоль белых стен.</w:t>
      </w:r>
    </w:p>
    <w:p w14:paraId="38A4B42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Жаклин была занята очень серьезной работой, она расставляла свои туфли в камине.</w:t>
      </w:r>
    </w:p>
    <w:p w14:paraId="219FF8C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Это твоя новая подруга,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сказала ей мать.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Поиграй с ней до обеда.</w:t>
      </w:r>
    </w:p>
    <w:p w14:paraId="11180ED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она вышла, оставив их одних. Жаклин подошла к Вале.</w:t>
      </w:r>
    </w:p>
    <w:p w14:paraId="62FDFD1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Видишь, сколько я туфель в камин поставила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шесть пар. Чтобы было куда подарки класть. А тебе свои туфли не стоит ставить, тебе все равно ничего не подарят.</w:t>
      </w:r>
    </w:p>
    <w:p w14:paraId="44E30A8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Я и не поставлю.</w:t>
      </w:r>
    </w:p>
    <w:p w14:paraId="5518FA6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Ты, должно быть, очень злая, раз тебя привезли сюда в сочельник.</w:t>
      </w:r>
    </w:p>
    <w:p w14:paraId="3A4BDF5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покачала головой.</w:t>
      </w:r>
    </w:p>
    <w:p w14:paraId="0BC4123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Нет, я не злая.</w:t>
      </w:r>
    </w:p>
    <w:p w14:paraId="7BFB298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Отчего же тогда? На Рождество все девочки уезжают домой.</w:t>
      </w:r>
    </w:p>
    <w:p w14:paraId="6D76368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У меня мачеха,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объяснила Валя.</w:t>
      </w:r>
    </w:p>
    <w:p w14:paraId="6B16C25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Жаклин сейчас же приняла объяснение.</w:t>
      </w:r>
    </w:p>
    <w:p w14:paraId="63297F3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Мачеха! Это плохо!</w:t>
      </w:r>
    </w:p>
    <w:p w14:paraId="4A01EFB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Ее круглое, румяное лицо на минуту потемнело. Ей стало жаль Валю.</w:t>
      </w:r>
    </w:p>
    <w:p w14:paraId="47571D8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Бедная ты! Они злые, мачехи.</w:t>
      </w:r>
    </w:p>
    <w:p w14:paraId="74154F4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Еще минута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они обнялись бы. Еще минута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они стали бы друзьями.</w:t>
      </w:r>
    </w:p>
    <w:p w14:paraId="7090868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Жаклин спросила:</w:t>
      </w:r>
    </w:p>
    <w:p w14:paraId="7385DA8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 тебя зовут?</w:t>
      </w:r>
    </w:p>
    <w:p w14:paraId="711E80F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Валя.</w:t>
      </w:r>
    </w:p>
    <w:p w14:paraId="3A46FFB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Валя,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Жаклин оттопырила губы.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Такого имени нет.</w:t>
      </w:r>
    </w:p>
    <w:p w14:paraId="50CCE3E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Valentine</w:t>
      </w:r>
      <w:r w:rsidRPr="005E20A7">
        <w:rPr>
          <w:rFonts w:ascii="Verdana" w:hAnsi="Verdana"/>
          <w:color w:val="000000"/>
          <w:sz w:val="20"/>
          <w:lang w:val="ru-RU"/>
        </w:rPr>
        <w:t>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поправилась Валя.</w:t>
      </w:r>
    </w:p>
    <w:p w14:paraId="5F50C9C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Valentine</w:t>
      </w:r>
      <w:r w:rsidRPr="005E20A7">
        <w:rPr>
          <w:rFonts w:ascii="Verdana" w:hAnsi="Verdana"/>
          <w:color w:val="000000"/>
          <w:sz w:val="20"/>
          <w:lang w:val="ru-RU"/>
        </w:rPr>
        <w:t>?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глаза Жаклин вдруг насмешливо прищурились, руки уперлись в бока, и она громко и фальшиво запела песню Шевалье</w:t>
      </w:r>
      <w:r w:rsidRPr="005E20A7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5E20A7">
        <w:rPr>
          <w:rFonts w:ascii="Verdana" w:hAnsi="Verdana"/>
          <w:color w:val="000000"/>
          <w:sz w:val="20"/>
          <w:lang w:val="ru-RU"/>
        </w:rPr>
        <w:t>, бог знает кем привезенную на нормандскую ферму.</w:t>
      </w:r>
    </w:p>
    <w:p w14:paraId="3959802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CD2FCA8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20A7">
        <w:rPr>
          <w:rFonts w:ascii="Verdana" w:hAnsi="Verdana"/>
          <w:color w:val="000000"/>
          <w:sz w:val="20"/>
        </w:rPr>
        <w:t>Elle avait de tout petits petons</w:t>
      </w:r>
    </w:p>
    <w:p w14:paraId="39954B9A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20A7">
        <w:rPr>
          <w:rFonts w:ascii="Verdana" w:hAnsi="Verdana"/>
          <w:color w:val="000000"/>
          <w:sz w:val="20"/>
        </w:rPr>
        <w:t>Valentine, Valentine</w:t>
      </w:r>
      <w:r w:rsidRPr="005E20A7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5E20A7">
        <w:rPr>
          <w:rFonts w:ascii="Verdana" w:hAnsi="Verdana"/>
          <w:color w:val="000000"/>
          <w:sz w:val="20"/>
        </w:rPr>
        <w:t>...</w:t>
      </w:r>
    </w:p>
    <w:p w14:paraId="2F823614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D2787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Валя, красная от обиды, заткнула себе уши пальцами. В открытую дверь просунулась голова мадемуазель Корнбиш.</w:t>
      </w:r>
    </w:p>
    <w:p w14:paraId="31615CA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Жаклин, как вам не стыдно дразнить новенькую.</w:t>
      </w:r>
    </w:p>
    <w:p w14:paraId="7F2C662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Жаклин оборвала пение.</w:t>
      </w:r>
    </w:p>
    <w:p w14:paraId="6556FCA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Стыдно? Это ей должно быть стыдно. Подумайте, мадемуазель. Ее зовут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Жаклин захлебнулась от хохота.</w:t>
      </w:r>
    </w:p>
    <w:p w14:paraId="55280F8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Перестаньте! Это такое же христианское имя, как и все остальные. И ничего смешного тут нет.</w:t>
      </w:r>
    </w:p>
    <w:p w14:paraId="7CE96F7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 концу недели стали съезжаться ученицы. Каждой из них Жаклин сейчас же рассказывала:</w:t>
      </w:r>
    </w:p>
    <w:p w14:paraId="2266CB0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У нас новенькая! Русская! Совсем дикая!</w:t>
      </w:r>
    </w:p>
    <w:p w14:paraId="5C87A36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 дикая? Кусается?</w:t>
      </w:r>
    </w:p>
    <w:p w14:paraId="5A95B5A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Нет. Но она почти не умеет говорить. По-своему, как лягушка квакает. И зовут ее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.</w:t>
      </w:r>
    </w:p>
    <w:p w14:paraId="3C65FFA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Ученицы по-разному отнеслись к Вале. Жанна и Ивонна, толстые дочери булочника, не обратили на нее никакого внимания. Маленькая Бланш сейчас же заинтересовалась вопросом, хорошо ли Валя прыгает через веревочку, и, получив ответ, что нет,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равнодушно отвернулась от нее. Аристократка Жизель де Бельвиль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гордость пансиона мадам Боно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почувствовала к Вале симпатию.</w:t>
      </w:r>
    </w:p>
    <w:p w14:paraId="300DE13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Какие у тебя красивые локоны! И платье красивое. Ты богатая?</w:t>
      </w:r>
    </w:p>
    <w:p w14:paraId="1F86E21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покачала головой.</w:t>
      </w:r>
    </w:p>
    <w:p w14:paraId="149D3D2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Нет!</w:t>
      </w:r>
    </w:p>
    <w:p w14:paraId="6F404AC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Это понравилось Жизель. Она сама происходила из совершенно разорившейся семьи.</w:t>
      </w:r>
    </w:p>
    <w:p w14:paraId="10826C7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Мой отец был офицером,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сказала она самодовольно.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А твой?</w:t>
      </w:r>
    </w:p>
    <w:p w14:paraId="7687207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И мой тоже.</w:t>
      </w:r>
    </w:p>
    <w:p w14:paraId="38F540E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Это уже было хуже. Жизель гордилась тем, что ее отец офицер.</w:t>
      </w:r>
    </w:p>
    <w:p w14:paraId="33C7EFC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Мой дед был полковник,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голос ее задрожал от обиды.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А твой?</w:t>
      </w:r>
    </w:p>
    <w:p w14:paraId="18477E6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Мой дед был генералом.</w:t>
      </w:r>
    </w:p>
    <w:p w14:paraId="09C9746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Этого уже не могла перенести Жизель.</w:t>
      </w:r>
    </w:p>
    <w:p w14:paraId="1083BA1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Неправда! Твой отец свинопас. Ты врешь!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закричала она.</w:t>
      </w:r>
    </w:p>
    <w:p w14:paraId="2885AA1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Валя не сдавалась.</w:t>
      </w:r>
    </w:p>
    <w:p w14:paraId="2ADB09A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Должно быть, ты сама врунья.</w:t>
      </w:r>
    </w:p>
    <w:p w14:paraId="300D0DB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 спор вмешалась мадам Боно.</w:t>
      </w:r>
    </w:p>
    <w:p w14:paraId="7FD460C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Valentine</w:t>
      </w:r>
      <w:r w:rsidRPr="005E20A7">
        <w:rPr>
          <w:rFonts w:ascii="Verdana" w:hAnsi="Verdana"/>
          <w:color w:val="000000"/>
          <w:sz w:val="20"/>
          <w:lang w:val="ru-RU"/>
        </w:rPr>
        <w:t xml:space="preserve"> говорит правду. Ее дед действительно был генералом. Но ведь она русская! Русский генерал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это совсем не то, что французский.</w:t>
      </w:r>
    </w:p>
    <w:p w14:paraId="1192763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Это то же самое, что французский свинопас,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обрадовалась Жизель.</w:t>
      </w:r>
    </w:p>
    <w:p w14:paraId="3ACDB21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Ну зачем же свинопас,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уклончиво ответила мадам Боно.</w:t>
      </w:r>
    </w:p>
    <w:p w14:paraId="0035BFE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Так и с Жизель не вышло никакой дружбы.</w:t>
      </w:r>
    </w:p>
    <w:p w14:paraId="290EAB9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Валина жизнь в пансионе мадам Боно все-таки наладилась и даже потекла довольно гладко.</w:t>
      </w:r>
    </w:p>
    <w:p w14:paraId="32D9E16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прилежно училась. Мадемуазель Корнбиш ставила ее в пример дочерям булочника и даже самой Жизель.</w:t>
      </w:r>
    </w:p>
    <w:p w14:paraId="6BA905F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Смотрите, русская, а умнее вас. Удивительно способная девочка.</w:t>
      </w:r>
    </w:p>
    <w:p w14:paraId="4E56642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хотя дружба с ученицами не удалась, зато удалась дружба с деревьями, с травой, с облаками.</w:t>
      </w:r>
    </w:p>
    <w:p w14:paraId="634D894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впервые жила в деревне, и все кругом казалось ей прелестным и таинственным. И сад, и пруд, и высокие темные ели у пруда.</w:t>
      </w:r>
    </w:p>
    <w:p w14:paraId="309869D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тихо бродила по светлым дорожкам, садилась на белый большой камень под ель и, глядя на блестящую, неподвижную воду пруда, ждала. Вот сейчас выйдет из воды Царевна-лягушка в золотой короне. Сердце замирало от восторга и страха. Вот сейчас! Но минуты проходили, и в небе проплывали белые, прозрачные облака, и ветер студил руки, а Царевна-лягушка все не показывалась. И Валя шла домой. Только раз она увидела на берегу пруда большую коричневую жабу. Жаба посмотрела на Валю круглым, злым глазом и тяжело шлепнулась в воду.</w:t>
      </w:r>
    </w:p>
    <w:p w14:paraId="62206EE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Надо было взять жабу на руки, прижать ее к сердцу, поцеловать жабий рот. Но Валя испугалась, Валя убежала.</w:t>
      </w:r>
    </w:p>
    <w:p w14:paraId="114ACCE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Весной на деревьях появились нежные, пушистые листья, небо стало выше и голубее и ветер теплым. Валя каждое утро обходила весь сад, заглядывала под кусты и деревья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нет ли чего нового. И новое всегда было.</w:t>
      </w:r>
    </w:p>
    <w:p w14:paraId="7DA2F2C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Куст сирени протягивал к ней ветки.</w:t>
      </w:r>
    </w:p>
    <w:p w14:paraId="6F49E0F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Обратите, пожалуйста, внимание на мои почки. Приходите посмотреть на меня через два дня и увидите, что из этого выйдет. А пока до свиданья,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вежливо говорил он.</w:t>
      </w:r>
    </w:p>
    <w:p w14:paraId="00474D3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Через два дня Валя прыгала от восторга вокруг куста. Он весь покрывался легкими лиловыми цветами.</w:t>
      </w:r>
    </w:p>
    <w:p w14:paraId="4A697AA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Спасибо, что вы так красиво расцвели,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говорила Валя.</w:t>
      </w:r>
    </w:p>
    <w:p w14:paraId="4B939D2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Очень рад, что нравлюсь вам.</w:t>
      </w:r>
    </w:p>
    <w:p w14:paraId="78FFED4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Белые бабочки кружились вокруг розовых яблонь. Яблок было так много, что все было розовым, куда ни взглянуть. Цветы яблонь срывались с веток и, как розовые бабочки, кружились в солнечном воздухе. И Валя уже не знала, которые настоящие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розовые или белые бабочки.</w:t>
      </w:r>
    </w:p>
    <w:p w14:paraId="0D3DB08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была счастлива, она играла с деревьями, с цветами, с птицами.</w:t>
      </w:r>
    </w:p>
    <w:p w14:paraId="12AA03B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Так прошла весна и наступило лето. Отец писал из Парижа: «В сентябре я приеду к тебе, моя милая деточка. Я очень устал за эту зиму. Приходится много работать. Я так рад, что скоро отдохну. Заберу тебя, и вдвоем поедем к морю. Будем целыми днями вместе. Я научу тебя плавать. Как весело будет, Козличек».</w:t>
      </w:r>
    </w:p>
    <w:p w14:paraId="1F5C25D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Скоро папа приедет,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сообщила Валя мадемуазель Корнбиш. Непременно надо было поделиться с кем-нибудь своей радостью.</w:t>
      </w:r>
    </w:p>
    <w:p w14:paraId="2D249E1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И отлично,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сказала мадемуазель Корнбиш.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Он будет очень доволен вашими успехами. Он может гордиться такой дочерью.</w:t>
      </w:r>
    </w:p>
    <w:p w14:paraId="70D0E0C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Мадам Боно кивнула.</w:t>
      </w:r>
    </w:p>
    <w:p w14:paraId="184BC34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Да,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, вы выросли и поздоровели. А каким заморышем приехали. Совсем другой стали. Ваш отец будет очень доволен, когда вас увидит.</w:t>
      </w:r>
    </w:p>
    <w:p w14:paraId="2D9043C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отцу не пришлось увидеть Валю.</w:t>
      </w:r>
    </w:p>
    <w:p w14:paraId="1285FFB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Однажды, во время урока географии, в классную комнату неожиданно вошла мадам Боно. Она была взволнована и держала письмо в руках.</w:t>
      </w:r>
    </w:p>
    <w:p w14:paraId="39AFED1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Valentine</w:t>
      </w:r>
      <w:r w:rsidRPr="005E20A7">
        <w:rPr>
          <w:rFonts w:ascii="Verdana" w:hAnsi="Verdana"/>
          <w:color w:val="000000"/>
          <w:sz w:val="20"/>
          <w:lang w:val="ru-RU"/>
        </w:rPr>
        <w:t>, дитя мое,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сказала она слащавым голосом.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Бедное мое дитя, ваш отец умер.</w:t>
      </w:r>
    </w:p>
    <w:p w14:paraId="2D2679F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подняла голову, рассеянно посмотрела на мадам Боно.</w:t>
      </w:r>
    </w:p>
    <w:p w14:paraId="3822F6C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Valentine</w:t>
      </w:r>
      <w:r w:rsidRPr="005E20A7">
        <w:rPr>
          <w:rFonts w:ascii="Verdana" w:hAnsi="Verdana"/>
          <w:color w:val="000000"/>
          <w:sz w:val="20"/>
          <w:lang w:val="ru-RU"/>
        </w:rPr>
        <w:t>, ваш отец умер. Разве вы не понимаете?</w:t>
      </w:r>
    </w:p>
    <w:p w14:paraId="3062845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Нет, Валя поняла. Кто-то умер. Но она думала не о том.</w:t>
      </w:r>
    </w:p>
    <w:p w14:paraId="4E7BD91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сейчас бегала с папой по берегу глубокого моря, и теплый серебристый песок скрипел под ее босыми ногами.</w:t>
      </w:r>
    </w:p>
    <w:p w14:paraId="00443F3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Ваш отец умер,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повторила мадам Боно.</w:t>
      </w:r>
    </w:p>
    <w:p w14:paraId="553AF8F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вдруг пестрая карта Европы отделилась от стены и, кружась и качаясь, полетела по комнате. И белые кусты роз в окне закачались и закружились. И деревья, и ученицы, и стулья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все закачалось, закружилось.</w:t>
      </w:r>
    </w:p>
    <w:p w14:paraId="526E654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Папа!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вскрикнула Валя.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Папа!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Голова ее больно ударилась о парту. И сразу стало совсем тихо, совсем темно.</w:t>
      </w:r>
    </w:p>
    <w:p w14:paraId="7030A14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За обедом Валя ничего не ела. Никто и не заставлял ее есть сегодня. Все были с ней очень добры, очень ласковы.</w:t>
      </w:r>
    </w:p>
    <w:p w14:paraId="14A7C8A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Бедная девочка,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шепотом говорила мадам Боно мадемуазель Корнбиш.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Мачеха отказывается платить за нее. Она сама осталась без средств, с грудным ребенком. И пишет, что отказывается принять.</w:t>
      </w:r>
    </w:p>
    <w:p w14:paraId="03C9A0C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сидела над тарелкой нетронутого супа. Слезы текли по ее щекам.</w:t>
      </w:r>
    </w:p>
    <w:p w14:paraId="692A0AF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Бедная девочка,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зашептала мадемуазель Корнбиш,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такая способная, такая прилежная. Что с нею будет теперь...</w:t>
      </w:r>
    </w:p>
    <w:p w14:paraId="0CF4B98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Мадам Боно подняла голову.</w:t>
      </w:r>
    </w:p>
    <w:p w14:paraId="237DF7D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Подождите. Как вы думаете, если...</w:t>
      </w:r>
    </w:p>
    <w:p w14:paraId="3299A26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Губы мадам Боно приблизились к самому уху мадемуазель Корнбиш.</w:t>
      </w:r>
    </w:p>
    <w:p w14:paraId="4AF77B0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Вы ангел!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громко вскрикнула мадемуазель Корнбиш.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Бог наградит вас за вашу доброту.</w:t>
      </w:r>
    </w:p>
    <w:p w14:paraId="13382EF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Эту ночь Валя провела в слезах. Уснула она только под утро, а в восемь часов уже надо было вставать.</w:t>
      </w:r>
    </w:p>
    <w:p w14:paraId="6D6F592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Когда Валя вместе с другими девочками хотела идти в классную, мадемуазель Корнбиш ласково положила ей руку на плечо.</w:t>
      </w:r>
    </w:p>
    <w:p w14:paraId="63BC24A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Нет, деточка, вы больше не будете учиться.</w:t>
      </w:r>
    </w:p>
    <w:p w14:paraId="43D7F64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Не буду учиться?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удивилась Валя.</w:t>
      </w:r>
    </w:p>
    <w:p w14:paraId="4F0F340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К сожалению, не будете. За вас больше не платят, и мачеха отказывается от вас. И вот мадам Боно, о, она ангел доброты. Она не даст вам погибнуть, она оставит вас жить на кухне с тем, чтобы вы помогли по хозяйству. Это большое счастье для вас,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.</w:t>
      </w:r>
    </w:p>
    <w:p w14:paraId="154B68D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молча смотрела на нее.</w:t>
      </w:r>
    </w:p>
    <w:p w14:paraId="09014BA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И я тоже не оставлю вас,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голос мадемуазель Корнбиш задрожал,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я буду давать вам уроки по воскресеньям, жертвуя часами заслуженного отдыха.</w:t>
      </w:r>
    </w:p>
    <w:p w14:paraId="11C0402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все еще молчала.</w:t>
      </w:r>
    </w:p>
    <w:p w14:paraId="176AD78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Что же вы,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уже строго сказала учительница.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Идите благодарить мадам Боно. Неужели у вас бесчувственное сердце, не способное ценить доброту?</w:t>
      </w:r>
    </w:p>
    <w:p w14:paraId="78DA9C4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сделала реверанс мадам Боно.</w:t>
      </w:r>
    </w:p>
    <w:p w14:paraId="75AA018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Мерси,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прошептала она.</w:t>
      </w:r>
    </w:p>
    <w:p w14:paraId="160A22B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Мадам Боно погладила ее по голове.</w:t>
      </w:r>
    </w:p>
    <w:p w14:paraId="1DE28BA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Идите вниз, на кухню, дитя мое. Я очень рада, что могла вам помочь. Кстати, оставьте мне ваше белое платье. Вам теперь не нужны такие нарядные платья. Его будет надевать Жаклин в церковь. Ну, идите.</w:t>
      </w:r>
    </w:p>
    <w:p w14:paraId="1713DF2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еще раз присела.</w:t>
      </w:r>
    </w:p>
    <w:p w14:paraId="7064CD6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На кухне работник, тот самый, что нес когда-то ее сундучок встретил ее с улыбкой:</w:t>
      </w:r>
    </w:p>
    <w:p w14:paraId="6629F53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А, мадемуазель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! Добро пожаловать.</w:t>
      </w:r>
    </w:p>
    <w:p w14:paraId="72B1FDC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Толстая кухарка Мари подвязала Вале длинный передник и сунула ей ножик в руку.</w:t>
      </w:r>
    </w:p>
    <w:p w14:paraId="316276B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Садись картошку чистить. И нет здесь никаких мадемуазель,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заворчала она.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—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, и всё тут. Будешь хорошо работать, буду тебя сытно кормить.</w:t>
      </w:r>
    </w:p>
    <w:p w14:paraId="297225C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чистила картошку, потом вытирала посуду, потом кормила кур и кроликов.</w:t>
      </w:r>
    </w:p>
    <w:p w14:paraId="1B1FF31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Поздно вечером, когда она от усталости еле держалась на ногах, Мари уложила ее спать в темный чуланчик около кухни. Тюфяк положили прямо на пол, подушка была тверда как камень.</w:t>
      </w:r>
    </w:p>
    <w:p w14:paraId="33BDDB9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Ничего, привыкай. Больше не барышня,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ворчала Мари.</w:t>
      </w:r>
    </w:p>
    <w:p w14:paraId="159D79E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Так началась Валина жизнь на кухне.</w:t>
      </w:r>
    </w:p>
    <w:p w14:paraId="555A9B8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 первые дни ученицы прибегали к ней, ужасались и жалели.</w:t>
      </w:r>
    </w:p>
    <w:p w14:paraId="100CCF7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Ты теперь как Золушка,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утешала Валю Жизель.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Вот возьми, я принесла тебе конфету.</w:t>
      </w:r>
    </w:p>
    <w:p w14:paraId="567F46F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Но Валя трясла головой и не брала конфет.</w:t>
      </w:r>
    </w:p>
    <w:p w14:paraId="6BD269E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Оставьте меня в покое. Напрасно вы ходите. Мне надо пол мыть.</w:t>
      </w:r>
    </w:p>
    <w:p w14:paraId="02361D5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она выливала целое ведро воды на кирпичный пол кухни.</w:t>
      </w:r>
    </w:p>
    <w:p w14:paraId="7110324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Ученицы убегали с криком, боясь промочить туфли.</w:t>
      </w:r>
    </w:p>
    <w:p w14:paraId="1566877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Скоро они совсем перестали заглядывать к ней на кухню.</w:t>
      </w:r>
    </w:p>
    <w:p w14:paraId="1966F84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теперь стыдилась прежних подруг и была довольна, когда они забыли о ней.</w:t>
      </w:r>
    </w:p>
    <w:p w14:paraId="1E50A4A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Кухарка будила ее в пять часов утра. Было еще совсем черно. Валя, ежась от холода, надевала деревянные сабо, брала фонарь, корм для кроликов и шла во двор.</w:t>
      </w:r>
    </w:p>
    <w:p w14:paraId="16C945C1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Работы было так много, что она едва успевала справиться с ней. С каждым днем кухарка наваливала на нее все новые дела.</w:t>
      </w:r>
    </w:p>
    <w:p w14:paraId="4285C19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не жаловалась. Да и кому могла бы она пожаловаться.</w:t>
      </w:r>
    </w:p>
    <w:p w14:paraId="2060E52C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ни на что не надеялась, ничего не ждала.</w:t>
      </w:r>
    </w:p>
    <w:p w14:paraId="4044939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Мадемуазель Корнбиш перестала давать ей уроки по воскресеньям.</w:t>
      </w:r>
    </w:p>
    <w:p w14:paraId="21DFC49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 xml:space="preserve">Удивительно быстро поглупела </w:t>
      </w:r>
      <w:r w:rsidRPr="005E20A7">
        <w:rPr>
          <w:rFonts w:ascii="Verdana" w:hAnsi="Verdana"/>
          <w:color w:val="000000"/>
          <w:sz w:val="20"/>
        </w:rPr>
        <w:t>Valentine</w:t>
      </w:r>
      <w:r w:rsidRPr="005E20A7">
        <w:rPr>
          <w:rFonts w:ascii="Verdana" w:hAnsi="Verdana"/>
          <w:color w:val="000000"/>
          <w:sz w:val="20"/>
          <w:lang w:val="ru-RU"/>
        </w:rPr>
        <w:t>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вздыхала она.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Учить ее напрасная трата времени. А жаль. Она казалась такой способной.</w:t>
      </w:r>
    </w:p>
    <w:p w14:paraId="208533B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С наступлением зимы работать стало еще труднее. Валя постоянно кашляла, руки ее потрескались и болели. Но Мари не обращала на это внимания.</w:t>
      </w:r>
    </w:p>
    <w:p w14:paraId="311EA89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Лентяйка, дармоедка,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упрекала она Валю.</w:t>
      </w:r>
    </w:p>
    <w:p w14:paraId="00355A0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Как-то в ноябре Валя шла по двору, осторожно неся ведро воды. Сабо ее скользили по замерзшей земле. Ветер трепал концы завязанного крест-накрест платка.</w:t>
      </w:r>
    </w:p>
    <w:p w14:paraId="19CC985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Дверь открылась, из дому со смехом выбежали девочки. Валя хотела спрятаться, но они уже увидели ее. Они окружили Валю и, взявшись за руки, закружились вокруг нее.</w:t>
      </w:r>
    </w:p>
    <w:p w14:paraId="58FCFF7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06400F0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5E20A7">
        <w:rPr>
          <w:rFonts w:ascii="Verdana" w:hAnsi="Verdana"/>
          <w:color w:val="000000"/>
          <w:sz w:val="20"/>
          <w:lang w:val="en-US"/>
        </w:rPr>
        <w:t>Elle avait de tout petits petons</w:t>
      </w:r>
    </w:p>
    <w:p w14:paraId="7CE294B0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5E20A7">
        <w:rPr>
          <w:rFonts w:ascii="Verdana" w:hAnsi="Verdana"/>
          <w:color w:val="000000"/>
          <w:sz w:val="20"/>
          <w:lang w:val="en-US"/>
        </w:rPr>
        <w:t>Valentine, Valentine... —</w:t>
      </w:r>
    </w:p>
    <w:p w14:paraId="1B6F2963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14:paraId="2784C84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E20A7">
        <w:rPr>
          <w:rFonts w:ascii="Verdana" w:hAnsi="Verdana"/>
          <w:color w:val="000000"/>
          <w:sz w:val="20"/>
        </w:rPr>
        <w:t>громко запели они.</w:t>
      </w:r>
    </w:p>
    <w:p w14:paraId="129381C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E20A7">
        <w:rPr>
          <w:rFonts w:ascii="Verdana" w:hAnsi="Verdana"/>
          <w:color w:val="000000"/>
          <w:sz w:val="20"/>
          <w:lang w:val="ru-RU"/>
        </w:rPr>
        <w:t xml:space="preserve">Валя поставила ведро на землю и, затыкая уши, побежала к кухне. </w:t>
      </w:r>
      <w:r w:rsidRPr="005E20A7">
        <w:rPr>
          <w:rFonts w:ascii="Verdana" w:hAnsi="Verdana"/>
          <w:color w:val="000000"/>
          <w:sz w:val="20"/>
        </w:rPr>
        <w:t>Девочки бросились к ней.</w:t>
      </w:r>
    </w:p>
    <w:p w14:paraId="3FE6555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C037A59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5E20A7">
        <w:rPr>
          <w:rFonts w:ascii="Verdana" w:hAnsi="Verdana"/>
          <w:color w:val="000000"/>
          <w:sz w:val="20"/>
          <w:lang w:val="en-US"/>
        </w:rPr>
        <w:t>Elle etait frisee comme un mouton</w:t>
      </w:r>
    </w:p>
    <w:p w14:paraId="02656864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5E20A7">
        <w:rPr>
          <w:rFonts w:ascii="Verdana" w:hAnsi="Verdana"/>
          <w:color w:val="000000"/>
          <w:sz w:val="20"/>
          <w:lang w:val="en-US"/>
        </w:rPr>
        <w:t xml:space="preserve">Valentine... — </w:t>
      </w:r>
      <w:r w:rsidRPr="005E20A7">
        <w:rPr>
          <w:rFonts w:ascii="Verdana" w:hAnsi="Verdana"/>
          <w:color w:val="000000"/>
          <w:sz w:val="20"/>
          <w:vertAlign w:val="superscript"/>
        </w:rPr>
        <w:footnoteReference w:id="4"/>
      </w:r>
    </w:p>
    <w:p w14:paraId="07628020" w14:textId="77777777" w:rsidR="00941254" w:rsidRPr="005E20A7" w:rsidRDefault="00941254" w:rsidP="005E20A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14:paraId="79F7210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пели они, дергая Валю за развевающиеся волосы и за концы платка.</w:t>
      </w:r>
    </w:p>
    <w:p w14:paraId="68D9FD27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вбежала в свой чуланчик, закрыла дверь на крючок и, сев на пол, громко заплакала.</w:t>
      </w:r>
    </w:p>
    <w:p w14:paraId="0DD1B47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Кухарка постучалась к ней.</w:t>
      </w:r>
    </w:p>
    <w:p w14:paraId="4105656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Это еще что за новости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среди дня плакать, бездельничать. Подумайте, велика важность, что маленькие барышни посмеялись над тобой. Иди мыть посуду. Живо.</w:t>
      </w:r>
    </w:p>
    <w:p w14:paraId="07107D16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lastRenderedPageBreak/>
        <w:t>Среди ночи Валя неожиданно проснулась. В узкое окно светила луна. Валя провела рукой по щекам. Щеки были мокрые. Значит, она плакала во сне. Но сна она не помнила, и ей не было грустно. Напротив, ей давно уже не было так легко, так покойно, почти весело.</w:t>
      </w:r>
    </w:p>
    <w:p w14:paraId="1E9B65D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подняла голову и стала смотреть на зеленый лунный луч. Спать совсем не хотелось.</w:t>
      </w:r>
    </w:p>
    <w:p w14:paraId="4A9EF9C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«А луна, наверно, круглая, большая сегодня, и на деревьях иней,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подумала Валя.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Пойду посмотрю».</w:t>
      </w:r>
    </w:p>
    <w:p w14:paraId="4FE1B0EB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тихо встала, закуталась в платок и, взяв сабо в руки, прошла на носках через кухню. Ключ слабо щелкнул, дверь скрипнула. Валя стояла на крыльце. Холодный ветер ударил ее в лицо.</w:t>
      </w:r>
    </w:p>
    <w:p w14:paraId="204D0ED9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зажмурилась от яркого лунного света и глубоко вздохнула.</w:t>
      </w:r>
    </w:p>
    <w:p w14:paraId="473F6EC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 хорошо, как тихо, как светло.</w:t>
      </w:r>
    </w:p>
    <w:p w14:paraId="6788A65F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Огромная, тяжелая луна медленно и тяжело плыла сквозь тучи. Белые зимние звезды как крупная соль рассыпались по темному небу.</w:t>
      </w:r>
    </w:p>
    <w:p w14:paraId="00637690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Голые деревья тихо вздыхали: на черных ветках как звездный свет блестел иней. Промерзшая земля хрустела под ногами.</w:t>
      </w:r>
    </w:p>
    <w:p w14:paraId="02C822F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 хорошо, как легко.</w:t>
      </w:r>
    </w:p>
    <w:p w14:paraId="52F14CF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шла, улыбаясь, прижимая холодные руки к груди.</w:t>
      </w:r>
    </w:p>
    <w:p w14:paraId="0E22B10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ни о чем не думала. Она уже не чувствовала себя нищей служанкой, она была счастливой девочкой, гулявшей в таинственном лунном саду.</w:t>
      </w:r>
    </w:p>
    <w:p w14:paraId="63ED54FE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Вот белый камень под елью, на котором она сидела весной.</w:t>
      </w:r>
    </w:p>
    <w:p w14:paraId="22E2881D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Она села на него.</w:t>
      </w:r>
    </w:p>
    <w:p w14:paraId="678C935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Большие белые звезды отражались в темной, неподвижной воде пруда.</w:t>
      </w:r>
    </w:p>
    <w:p w14:paraId="16FCF2B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Валя крепче прижала руки к груди. Она смотрела прямо перед собой. По щекам ее все еще текли слезы, но она не замечала их. Губы ее улыбались.</w:t>
      </w:r>
    </w:p>
    <w:p w14:paraId="00F7C08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Как хорошо, как легко.</w:t>
      </w:r>
    </w:p>
    <w:p w14:paraId="3BA1CC6A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Луна пробилась сквозь тучи. Отражение луны упало с неба в воду, круглое, дрожащее, сияющее. И от этого стало совсем светло. Светло и тихо.</w:t>
      </w:r>
    </w:p>
    <w:p w14:paraId="492BE263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И вдруг посреди пруда встал отец. Он стоял на воде, но это уже была не вода, а синий сверкающий лед. Отец был таким, как на фотографии, висевшей у нее над постелью,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таким, каким она никогда не видала его. Молодой, красивый, в полной парадной форме, с саблей на боку и Георгиевским крестом на груди. Луна светила прямо на него, кивер его ярко блестел, погоны сияли.</w:t>
      </w:r>
    </w:p>
    <w:p w14:paraId="3398DA24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Он протянул к Вале руки.</w:t>
      </w:r>
    </w:p>
    <w:p w14:paraId="09F55952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Козлик,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позвал он.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Иди ко мне, не бойся.</w:t>
      </w:r>
    </w:p>
    <w:p w14:paraId="247041C8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Папочка!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крикнула Валя счастливым голосом.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Папа!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и бросилась к отцу.</w:t>
      </w:r>
    </w:p>
    <w:p w14:paraId="019868D5" w14:textId="77777777" w:rsidR="00941254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По пруду пошли большие круги. Прозрачная зеленая вода закрылась над Валиной головой. Сквозь прозрачную зеленую воду Валя увидела совсем близко улыбающееся лицо отца.</w:t>
      </w:r>
    </w:p>
    <w:p w14:paraId="64762417" w14:textId="4EFA5851" w:rsidR="005F19FB" w:rsidRPr="005E20A7" w:rsidRDefault="00941254" w:rsidP="005E20A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20A7">
        <w:rPr>
          <w:rFonts w:ascii="Verdana" w:hAnsi="Verdana"/>
          <w:color w:val="000000"/>
          <w:sz w:val="20"/>
          <w:lang w:val="ru-RU"/>
        </w:rPr>
        <w:t>—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Папа!</w:t>
      </w:r>
      <w:r w:rsidRPr="005E20A7">
        <w:rPr>
          <w:rFonts w:ascii="Verdana" w:hAnsi="Verdana"/>
          <w:color w:val="000000"/>
          <w:sz w:val="20"/>
        </w:rPr>
        <w:t> </w:t>
      </w:r>
      <w:r w:rsidRPr="005E20A7">
        <w:rPr>
          <w:rFonts w:ascii="Verdana" w:hAnsi="Verdana"/>
          <w:color w:val="000000"/>
          <w:sz w:val="20"/>
          <w:lang w:val="ru-RU"/>
        </w:rPr>
        <w:t>— крикнула она, и вода хлынула ей в рот.</w:t>
      </w:r>
    </w:p>
    <w:sectPr w:rsidR="005F19FB" w:rsidRPr="005E20A7" w:rsidSect="005E20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B6893" w14:textId="77777777" w:rsidR="00065525" w:rsidRDefault="00065525" w:rsidP="00941254">
      <w:pPr>
        <w:spacing w:after="0" w:line="240" w:lineRule="auto"/>
      </w:pPr>
      <w:r>
        <w:separator/>
      </w:r>
    </w:p>
  </w:endnote>
  <w:endnote w:type="continuationSeparator" w:id="0">
    <w:p w14:paraId="244958BC" w14:textId="77777777" w:rsidR="00065525" w:rsidRDefault="00065525" w:rsidP="00941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AF7D" w14:textId="77777777" w:rsidR="005E20A7" w:rsidRDefault="005E20A7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DCBBE3" w14:textId="77777777" w:rsidR="005E20A7" w:rsidRDefault="005E20A7" w:rsidP="005E2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7110" w14:textId="052BCB88" w:rsidR="005E20A7" w:rsidRPr="00891A8C" w:rsidRDefault="005E20A7" w:rsidP="005E20A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91A8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E20A7">
      <w:rPr>
        <w:rStyle w:val="PageNumber"/>
        <w:rFonts w:ascii="Arial" w:hAnsi="Arial" w:cs="Arial"/>
        <w:color w:val="999999"/>
        <w:sz w:val="20"/>
      </w:rPr>
      <w:t>http</w:t>
    </w:r>
    <w:r w:rsidRPr="00891A8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E20A7">
      <w:rPr>
        <w:rStyle w:val="PageNumber"/>
        <w:rFonts w:ascii="Arial" w:hAnsi="Arial" w:cs="Arial"/>
        <w:color w:val="999999"/>
        <w:sz w:val="20"/>
      </w:rPr>
      <w:t>artefact</w:t>
    </w:r>
    <w:r w:rsidRPr="00891A8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E20A7">
      <w:rPr>
        <w:rStyle w:val="PageNumber"/>
        <w:rFonts w:ascii="Arial" w:hAnsi="Arial" w:cs="Arial"/>
        <w:color w:val="999999"/>
        <w:sz w:val="20"/>
      </w:rPr>
      <w:t>lib</w:t>
    </w:r>
    <w:r w:rsidRPr="00891A8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E20A7">
      <w:rPr>
        <w:rStyle w:val="PageNumber"/>
        <w:rFonts w:ascii="Arial" w:hAnsi="Arial" w:cs="Arial"/>
        <w:color w:val="999999"/>
        <w:sz w:val="20"/>
      </w:rPr>
      <w:t>ru</w:t>
    </w:r>
    <w:r w:rsidRPr="00891A8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0F53" w14:textId="77777777" w:rsidR="005E20A7" w:rsidRDefault="005E20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58DA" w14:textId="77777777" w:rsidR="00065525" w:rsidRDefault="00065525" w:rsidP="00941254">
      <w:pPr>
        <w:spacing w:after="0" w:line="240" w:lineRule="auto"/>
      </w:pPr>
      <w:r>
        <w:separator/>
      </w:r>
    </w:p>
  </w:footnote>
  <w:footnote w:type="continuationSeparator" w:id="0">
    <w:p w14:paraId="5394F022" w14:textId="77777777" w:rsidR="00065525" w:rsidRDefault="00065525" w:rsidP="00941254">
      <w:pPr>
        <w:spacing w:after="0" w:line="240" w:lineRule="auto"/>
      </w:pPr>
      <w:r>
        <w:continuationSeparator/>
      </w:r>
    </w:p>
  </w:footnote>
  <w:footnote w:id="1">
    <w:p w14:paraId="751B0A51" w14:textId="77777777" w:rsidR="00941254" w:rsidRDefault="00941254" w:rsidP="00941254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Иллюстрированная Россия. 1929. № 30.</w:t>
      </w:r>
    </w:p>
  </w:footnote>
  <w:footnote w:id="2">
    <w:p w14:paraId="2967CA80" w14:textId="77777777" w:rsidR="00941254" w:rsidRDefault="00941254" w:rsidP="00941254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…песню Шевалье…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песня «Valentine» (1924) французского шансонье и актера Мориса Шевалье (1888—1972).</w:t>
      </w:r>
    </w:p>
  </w:footnote>
  <w:footnote w:id="3">
    <w:p w14:paraId="0DD05AC2" w14:textId="77777777" w:rsidR="00941254" w:rsidRDefault="00941254" w:rsidP="00941254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Elle avait de tout petits petons // Valentine, Valentine…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У нее были совсем маленькие ножки, // Валентина, Валентина… (фр.).</w:t>
      </w:r>
    </w:p>
  </w:footnote>
  <w:footnote w:id="4">
    <w:p w14:paraId="0D36782E" w14:textId="77777777" w:rsidR="00941254" w:rsidRDefault="00941254" w:rsidP="00941254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Elle etait frisee comme un mouton // Valentine…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Она была кудрявой, как барашек, // Валентина… (фр.).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13BD" w14:textId="77777777" w:rsidR="005E20A7" w:rsidRDefault="005E20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A7F3" w14:textId="60570CAA" w:rsidR="005E20A7" w:rsidRPr="00891A8C" w:rsidRDefault="005E20A7" w:rsidP="005E20A7">
    <w:pPr>
      <w:pStyle w:val="Header"/>
      <w:rPr>
        <w:rFonts w:ascii="Arial" w:hAnsi="Arial" w:cs="Arial"/>
        <w:color w:val="999999"/>
        <w:sz w:val="20"/>
        <w:lang w:val="ru-RU"/>
      </w:rPr>
    </w:pPr>
    <w:r w:rsidRPr="00891A8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E20A7">
      <w:rPr>
        <w:rFonts w:ascii="Arial" w:hAnsi="Arial" w:cs="Arial"/>
        <w:color w:val="999999"/>
        <w:sz w:val="20"/>
      </w:rPr>
      <w:t>http</w:t>
    </w:r>
    <w:r w:rsidRPr="00891A8C">
      <w:rPr>
        <w:rFonts w:ascii="Arial" w:hAnsi="Arial" w:cs="Arial"/>
        <w:color w:val="999999"/>
        <w:sz w:val="20"/>
        <w:lang w:val="ru-RU"/>
      </w:rPr>
      <w:t>://</w:t>
    </w:r>
    <w:r w:rsidRPr="005E20A7">
      <w:rPr>
        <w:rFonts w:ascii="Arial" w:hAnsi="Arial" w:cs="Arial"/>
        <w:color w:val="999999"/>
        <w:sz w:val="20"/>
      </w:rPr>
      <w:t>artefact</w:t>
    </w:r>
    <w:r w:rsidRPr="00891A8C">
      <w:rPr>
        <w:rFonts w:ascii="Arial" w:hAnsi="Arial" w:cs="Arial"/>
        <w:color w:val="999999"/>
        <w:sz w:val="20"/>
        <w:lang w:val="ru-RU"/>
      </w:rPr>
      <w:t>.</w:t>
    </w:r>
    <w:r w:rsidRPr="005E20A7">
      <w:rPr>
        <w:rFonts w:ascii="Arial" w:hAnsi="Arial" w:cs="Arial"/>
        <w:color w:val="999999"/>
        <w:sz w:val="20"/>
      </w:rPr>
      <w:t>lib</w:t>
    </w:r>
    <w:r w:rsidRPr="00891A8C">
      <w:rPr>
        <w:rFonts w:ascii="Arial" w:hAnsi="Arial" w:cs="Arial"/>
        <w:color w:val="999999"/>
        <w:sz w:val="20"/>
        <w:lang w:val="ru-RU"/>
      </w:rPr>
      <w:t>.</w:t>
    </w:r>
    <w:r w:rsidRPr="005E20A7">
      <w:rPr>
        <w:rFonts w:ascii="Arial" w:hAnsi="Arial" w:cs="Arial"/>
        <w:color w:val="999999"/>
        <w:sz w:val="20"/>
      </w:rPr>
      <w:t>ru</w:t>
    </w:r>
    <w:r w:rsidRPr="00891A8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395E" w14:textId="77777777" w:rsidR="005E20A7" w:rsidRDefault="005E20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235A"/>
    <w:rsid w:val="0006063C"/>
    <w:rsid w:val="00065525"/>
    <w:rsid w:val="0015074B"/>
    <w:rsid w:val="001E57B8"/>
    <w:rsid w:val="0029639D"/>
    <w:rsid w:val="002B4F16"/>
    <w:rsid w:val="00326F90"/>
    <w:rsid w:val="005E20A7"/>
    <w:rsid w:val="005F19FB"/>
    <w:rsid w:val="00891A8C"/>
    <w:rsid w:val="00941254"/>
    <w:rsid w:val="00AA1D8D"/>
    <w:rsid w:val="00B47730"/>
    <w:rsid w:val="00C35DDE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7E3A3D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tanza">
    <w:name w:val="Stanza"/>
    <w:next w:val="Normal"/>
    <w:uiPriority w:val="99"/>
    <w:rsid w:val="00941254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941254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E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3007</Words>
  <Characters>17142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Valentine_x0002_</vt:lpstr>
    </vt:vector>
  </TitlesOfParts>
  <Manager>Andrey Piskunov</Manager>
  <Company>Библиотека «Артефакт»</Company>
  <LinksUpToDate>false</LinksUpToDate>
  <CharactersWithSpaces>20109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Valentine</dc:title>
  <dc:subject/>
  <dc:creator>Ирина Владимировна Одоевцева</dc:creator>
  <cp:keywords/>
  <dc:description/>
  <cp:lastModifiedBy>Andrey Piskunov</cp:lastModifiedBy>
  <cp:revision>8</cp:revision>
  <dcterms:created xsi:type="dcterms:W3CDTF">2013-12-23T23:15:00Z</dcterms:created>
  <dcterms:modified xsi:type="dcterms:W3CDTF">2025-12-08T04:50:00Z</dcterms:modified>
  <cp:category/>
</cp:coreProperties>
</file>